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68241303" name="3ee9fc20-8fc0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5850332" name="3ee9fc20-8fc0-11f0-98b8-0f299539025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988325866" name="49651720-8fc0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1066568" name="49651720-8fc0-11f0-98b8-0f299539025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Dämmung</w:t>
            </w:r>
          </w:p>
          <w:p>
            <w:pPr>
              <w:spacing w:before="0" w:after="0"/>
            </w:pPr>
            <w:r>
              <w:t>Estrichboden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02489199" name="16a35b7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7972804" name="16a35b70-8fc1-11f0-98b8-0f299539025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5864947" name="276ab4d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8560807" name="276ab4d0-8fc1-11f0-98b8-0f299539025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FCKW: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Brandschutz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80619318" name="77034b1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9749475" name="77034b10-8fc1-11f0-98b8-0f299539025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65392695" name="80bc0070-8fc1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2103041" name="80bc0070-8fc1-11f0-98b8-0f299539025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Balkon</w:t>
            </w:r>
          </w:p>
          <w:p>
            <w:pPr>
              <w:spacing w:before="0" w:after="0"/>
            </w:pPr>
            <w:r>
              <w:t>OG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54239407" name="fa5e1180-8fca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77931255" name="fa5e1180-8fca-11f0-98b8-0f299539025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0615502" name="025d5710-8fcb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6850367" name="025d5710-8fcb-11f0-98b8-0f299539025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Elektrotableau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68536333" name="8bf72ec0-8fcf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1410840" name="8bf72ec0-8fcf-11f0-98b8-0f299539025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49154926" name="8fd15bb0-8fcf-11f0-98b8-0f299539025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4256897" name="8fd15bb0-8fcf-11f0-98b8-0f299539025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